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ペルソナ設定テンプレート</w:t>
      </w:r>
    </w:p>
    <w:p>
      <w:r>
        <w:t>このテンプレートは、マーケティングや商品・サービス設計の際に役立つ「ペルソナ（理想的な顧客像）」を明確にするためのものです。下記の入力欄に、できるだけリアルな情報を記載することで、顧客に刺さるコンテンツや施策を考えるヒントになります。</w:t>
      </w:r>
    </w:p>
    <w:p>
      <w:r>
        <w:rPr>
          <w:b/>
          <w:sz w:val="24"/>
        </w:rPr>
        <w:br/>
        <w:t>基本情報</w:t>
      </w:r>
    </w:p>
    <w:p>
      <w:r>
        <w:t>名前：例：佐藤ゆかり</w:t>
      </w:r>
    </w:p>
    <w:p>
      <w:r>
        <w:t>記入欄：__________________________________________</w:t>
      </w:r>
    </w:p>
    <w:p>
      <w:r>
        <w:t>年齢：例：36歳</w:t>
      </w:r>
    </w:p>
    <w:p>
      <w:r>
        <w:t>記入欄：__________________________________________</w:t>
      </w:r>
    </w:p>
    <w:p>
      <w:r>
        <w:t>性別：例：女性</w:t>
      </w:r>
    </w:p>
    <w:p>
      <w:r>
        <w:t>記入欄：__________________________________________</w:t>
      </w:r>
    </w:p>
    <w:p>
      <w:r>
        <w:t>居住地：例：東京都杉並区</w:t>
      </w:r>
    </w:p>
    <w:p>
      <w:r>
        <w:t>記入欄：__________________________________________</w:t>
      </w:r>
    </w:p>
    <w:p>
      <w:r>
        <w:t>職業：例：専業主婦（元・事務職）</w:t>
      </w:r>
    </w:p>
    <w:p>
      <w:r>
        <w:t>記入欄：__________________________________________</w:t>
      </w:r>
    </w:p>
    <w:p>
      <w:r>
        <w:t>家族構成：例：夫と小学生の娘（7歳）</w:t>
      </w:r>
    </w:p>
    <w:p>
      <w:r>
        <w:t>記入欄：__________________________________________</w:t>
      </w:r>
    </w:p>
    <w:p>
      <w:r>
        <w:rPr>
          <w:b/>
          <w:sz w:val="24"/>
        </w:rPr>
        <w:br/>
        <w:t>ライフスタイル</w:t>
      </w:r>
    </w:p>
    <w:p>
      <w:r>
        <w:t>1日のスケジュール：例：朝は子どもを送り、昼間は家事、夜はSNSを見る</w:t>
      </w:r>
    </w:p>
    <w:p>
      <w:r>
        <w:t>記入欄：__________________________________________</w:t>
      </w:r>
    </w:p>
    <w:p>
      <w:r>
        <w:t>趣味・関心：例：料理、子育てブログ、Instagram</w:t>
      </w:r>
    </w:p>
    <w:p>
      <w:r>
        <w:t>記入欄：__________________________________________</w:t>
      </w:r>
    </w:p>
    <w:p>
      <w:r>
        <w:t>よく使うデバイス：例：iPhone（スマホ中心）</w:t>
      </w:r>
    </w:p>
    <w:p>
      <w:r>
        <w:t>記入欄：__________________________________________</w:t>
      </w:r>
    </w:p>
    <w:p>
      <w:r>
        <w:t>ネット利用の時間帯：例：朝7時〜8時、夜21時以降</w:t>
      </w:r>
    </w:p>
    <w:p>
      <w:r>
        <w:t>記入欄：__________________________________________</w:t>
      </w:r>
    </w:p>
    <w:p>
      <w:r>
        <w:rPr>
          <w:b/>
          <w:sz w:val="24"/>
        </w:rPr>
        <w:br/>
        <w:t>課題・悩み・ニーズ</w:t>
      </w:r>
    </w:p>
    <w:p>
      <w:r>
        <w:t>現在の悩み：例：家計のやりくりに不安、自分にできる仕事がない</w:t>
      </w:r>
    </w:p>
    <w:p>
      <w:r>
        <w:t>記入欄：__________________________________________</w:t>
      </w:r>
    </w:p>
    <w:p>
      <w:r>
        <w:t>商品・サービスに求めること：例：家でもできて、短時間で稼げる副業</w:t>
      </w:r>
    </w:p>
    <w:p>
      <w:r>
        <w:t>記入欄：__________________________________________</w:t>
      </w:r>
    </w:p>
    <w:p>
      <w:r>
        <w:t>情報収集の方法：例：ママ友、Instagramの口コミ</w:t>
      </w:r>
    </w:p>
    <w:p>
      <w:r>
        <w:t>記入欄：__________________________________________</w:t>
      </w:r>
    </w:p>
    <w:p>
      <w:r>
        <w:rPr>
          <w:b/>
          <w:sz w:val="24"/>
        </w:rPr>
        <w:br/>
        <w:t>マイノリティへの配慮</w:t>
      </w:r>
    </w:p>
    <w:p>
      <w:r>
        <w:t>配慮すべき観点：例：色の見やすさ、誰でも分かる言葉選び</w:t>
      </w:r>
    </w:p>
    <w:p>
      <w:r>
        <w:t>記入欄：__________________________________________</w:t>
      </w:r>
    </w:p>
    <w:p>
      <w:r>
        <w:rPr>
          <w:b/>
          <w:sz w:val="24"/>
        </w:rPr>
        <w:br/>
        <w:t>著者・発行元</w:t>
      </w:r>
    </w:p>
    <w:p>
      <w:r>
        <w:t>ソフトエッジ株式会社</w:t>
      </w:r>
    </w:p>
    <w:p>
      <w:r>
        <w:t>茨城県つくば市発 Web制作のことならお任せください</w:t>
      </w:r>
    </w:p>
    <w:p>
      <w:r>
        <w:t>https://soft-edge.jp/</w:t>
      </w:r>
    </w:p>
    <w:p>
      <w:r>
        <w:t>u@soft-edge.jp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